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郑晓红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五运六气理论与临床应用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中医251;中医253;中医252;中医255;中医254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